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895F8" w14:textId="77777777" w:rsidR="00B20D52" w:rsidRDefault="00B20D52" w:rsidP="00B20D52">
      <w:pPr>
        <w:pStyle w:val="Ttulo1"/>
        <w:jc w:val="center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ANEXO VIII – Formulário de submissão de proposta (Google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Forms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)</w:t>
      </w:r>
    </w:p>
    <w:p w14:paraId="3F7B254C" w14:textId="77777777" w:rsidR="00B20D52" w:rsidRPr="00B20D52" w:rsidRDefault="00B20D52" w:rsidP="00B20D52">
      <w:pPr>
        <w:rPr>
          <w:lang w:val="pt-BR"/>
        </w:rPr>
      </w:pPr>
    </w:p>
    <w:p w14:paraId="1859120C" w14:textId="77777777" w:rsidR="00B20D52" w:rsidRDefault="00B20D52" w:rsidP="00B20D52">
      <w:pPr>
        <w:jc w:val="both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A documentação obrigatória prevista na Fase 1 deste Edital deverá ser anexada no campo específico ao final deste formulário, incluindo o ANEXO IV – Modelo – Proposta de Implementação do Núcleo da Sociobioeconomia.</w:t>
      </w:r>
    </w:p>
    <w:p w14:paraId="69A1FBF2" w14:textId="649B2761" w:rsidR="00B20D52" w:rsidRDefault="00B20D52" w:rsidP="00B20D52">
      <w:pPr>
        <w:jc w:val="both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O envio incompleto ou inadequado da documentação poderá resultar na desclassificação da proposta.</w:t>
      </w:r>
    </w:p>
    <w:p w14:paraId="1E28A251" w14:textId="1627A79C" w:rsidR="00B20D52" w:rsidRPr="00B20D52" w:rsidRDefault="00B20D52" w:rsidP="00B20D52">
      <w:pPr>
        <w:jc w:val="both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Recomenda-se organizar e revisar todos os documentos antes do encaminhamento, observando atentamente os formatos e nomenclaturas indicados no edital.</w:t>
      </w:r>
    </w:p>
    <w:p w14:paraId="17E7B40D" w14:textId="77777777" w:rsidR="00B20D52" w:rsidRPr="00B20D52" w:rsidRDefault="00B20D52" w:rsidP="00B20D52">
      <w:pPr>
        <w:pStyle w:val="Ttulo2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I. Entidade Organização Líder</w:t>
      </w:r>
    </w:p>
    <w:p w14:paraId="2EF31A29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1. Email *</w:t>
      </w:r>
    </w:p>
    <w:p w14:paraId="3F3F5CA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7CD250A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2. Nome completo da organização proponente: *</w:t>
      </w:r>
    </w:p>
    <w:p w14:paraId="2B6C01C9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698D5901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3. Natureza jurídica: *</w:t>
      </w:r>
    </w:p>
    <w:p w14:paraId="6E9C6529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00E1C205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4. Data de Fundação: *</w:t>
      </w:r>
    </w:p>
    <w:p w14:paraId="6FDCF17C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0A2920AE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5. CNPJ: *</w:t>
      </w:r>
    </w:p>
    <w:p w14:paraId="66D7712D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721DAD8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6. Endereço completo da organização: *</w:t>
      </w:r>
    </w:p>
    <w:p w14:paraId="779605C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5167998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7. E-mail da Institucional: *</w:t>
      </w:r>
    </w:p>
    <w:p w14:paraId="0E789BFE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lastRenderedPageBreak/>
        <w:t>______________________________________________________________</w:t>
      </w:r>
    </w:p>
    <w:p w14:paraId="4405269B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8. Municípios/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UFs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onde atua (indicar se possui sede, filial ou atuação por projeto): *</w:t>
      </w:r>
    </w:p>
    <w:p w14:paraId="14A6DF2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60CBA2A6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9. Nome do ponto focal do projeto: *</w:t>
      </w:r>
    </w:p>
    <w:p w14:paraId="7F2B9F14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4782CE3B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10. E-mail do ponto focal do projeto: *</w:t>
      </w:r>
    </w:p>
    <w:p w14:paraId="002E92F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15C8C5EE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11. Telefone para contato (com DDD): *</w:t>
      </w:r>
    </w:p>
    <w:p w14:paraId="525DF7C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79F77DF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12. Página institucional e Redes Sociais: Inserir o link *</w:t>
      </w:r>
    </w:p>
    <w:p w14:paraId="26A855A2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22E9E6B8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13. Breve histórico institucional (até 600 caracteres): *</w:t>
      </w:r>
    </w:p>
    <w:p w14:paraId="0244E389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27D9A536" w14:textId="77777777" w:rsidR="00B20D52" w:rsidRPr="00B20D52" w:rsidRDefault="00B20D52" w:rsidP="00B20D52">
      <w:pPr>
        <w:pStyle w:val="Ttulo2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III. Perfil do Público Atendido pelo Projeto</w:t>
      </w:r>
    </w:p>
    <w:p w14:paraId="63A3C31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Nesta seção, descreva o perfil socioeconômico do público diretamente atendido pelo projeto, considerando seu componente social, segmentos representados e grau de articulação.</w:t>
      </w:r>
    </w:p>
    <w:p w14:paraId="1C7F215E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14. Segmento social da base que será atendido pelo projeto (marcar todos os que se aplicam): *</w:t>
      </w:r>
    </w:p>
    <w:p w14:paraId="542FE3D8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Povos indígenas</w:t>
      </w:r>
    </w:p>
    <w:p w14:paraId="4C44C75C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Quilombolas</w:t>
      </w:r>
    </w:p>
    <w:p w14:paraId="05A0F1DD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Comunidades tradicionais</w:t>
      </w:r>
    </w:p>
    <w:p w14:paraId="0A6B4BCF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Agricultores Familiares</w:t>
      </w:r>
    </w:p>
    <w:p w14:paraId="5147F13B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lastRenderedPageBreak/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Extrativistas</w:t>
      </w:r>
    </w:p>
    <w:p w14:paraId="4FFE44A4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Povos Ribeirinhos</w:t>
      </w:r>
    </w:p>
    <w:p w14:paraId="689C2A1B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[ ]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Outros</w:t>
      </w:r>
    </w:p>
    <w:p w14:paraId="4A08488A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15. Número estimado de mulheres atendidas: *</w:t>
      </w:r>
    </w:p>
    <w:p w14:paraId="3AD3C434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691AD235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16. Número estimado de jovens (entre 16 e 29 anos) atendidos: *</w:t>
      </w:r>
    </w:p>
    <w:p w14:paraId="44FF3ADB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0E81CA3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17. Número estimado de famílias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PIPCTAFs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atendidas diretamente pela entidade: *</w:t>
      </w:r>
    </w:p>
    <w:p w14:paraId="24374D9D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______________________________________________________________</w:t>
      </w:r>
    </w:p>
    <w:p w14:paraId="78A94B43" w14:textId="77777777" w:rsidR="00B20D52" w:rsidRPr="00B20D52" w:rsidRDefault="00B20D52" w:rsidP="00B20D52">
      <w:pPr>
        <w:pStyle w:val="Ttulo2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VI. Território de Atuação</w:t>
      </w:r>
    </w:p>
    <w:p w14:paraId="11B93145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18. Indique o Território da Sociobioeconomia (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TSBio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) de atuação da proposta (marcar apenas um): *</w:t>
      </w:r>
    </w:p>
    <w:p w14:paraId="08A3D526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( )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Médio Solimões–Juruá (AM)</w:t>
      </w:r>
    </w:p>
    <w:p w14:paraId="1034C54F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( )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Marajó (PA)</w:t>
      </w:r>
    </w:p>
    <w:p w14:paraId="53822B82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( )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Salgado (PA)</w:t>
      </w:r>
    </w:p>
    <w:p w14:paraId="43CC02D4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( )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Altamira (PA)</w:t>
      </w:r>
    </w:p>
    <w:p w14:paraId="0495486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( )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Macapá (AP)</w:t>
      </w:r>
    </w:p>
    <w:p w14:paraId="6E0637AE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proofErr w:type="gram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( )</w:t>
      </w:r>
      <w:proofErr w:type="gram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Rio Branco–Brasileia (AC)</w:t>
      </w:r>
    </w:p>
    <w:p w14:paraId="7F92FFE0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19. Qual o nome do Projeto *</w:t>
      </w:r>
    </w:p>
    <w:p w14:paraId="53ABC142" w14:textId="77777777" w:rsidR="00B20D52" w:rsidRPr="00B20D52" w:rsidRDefault="00B20D52" w:rsidP="00B20D52">
      <w:pPr>
        <w:pStyle w:val="Ttulo2"/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VII. UPLOAD DOS DOCUMENTOS OBRIGATÓRIOS</w:t>
      </w:r>
    </w:p>
    <w:p w14:paraId="49D07544" w14:textId="77777777" w:rsidR="006A67C9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Os arquivos deverão ser enviados em formato PDF, com tamanho máximo de 10MB por documento, e devidamente identificados com o nome da Rede proponente e o conteúdo do arquivo.</w:t>
      </w: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br/>
      </w:r>
    </w:p>
    <w:p w14:paraId="7F21D617" w14:textId="1E309BA9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lastRenderedPageBreak/>
        <w:br/>
      </w:r>
      <w:r w:rsidRPr="006A67C9">
        <w:rPr>
          <w:rFonts w:ascii="Fira Sans" w:hAnsi="Fira Sans"/>
          <w:b/>
          <w:bCs/>
          <w:color w:val="000000" w:themeColor="text1"/>
          <w:sz w:val="24"/>
          <w:szCs w:val="24"/>
          <w:lang w:val="pt-BR"/>
        </w:rPr>
        <w:t>Recomenda-se seguir o padrão de nomenclatura indicado abaixo para facilitar a análise documental.</w:t>
      </w:r>
      <w:r w:rsidRPr="006A67C9">
        <w:rPr>
          <w:rFonts w:ascii="Fira Sans" w:hAnsi="Fira Sans"/>
          <w:b/>
          <w:bCs/>
          <w:color w:val="000000" w:themeColor="text1"/>
          <w:sz w:val="24"/>
          <w:szCs w:val="24"/>
          <w:lang w:val="pt-BR"/>
        </w:rPr>
        <w:br/>
      </w:r>
      <w:r w:rsidRPr="006A67C9">
        <w:rPr>
          <w:rFonts w:ascii="Fira Sans" w:hAnsi="Fira Sans"/>
          <w:b/>
          <w:bCs/>
          <w:color w:val="000000" w:themeColor="text1"/>
          <w:sz w:val="24"/>
          <w:szCs w:val="24"/>
          <w:lang w:val="pt-BR"/>
        </w:rPr>
        <w:br/>
        <w:t>Modelo sugerido de nome do arquivo:</w:t>
      </w:r>
      <w:r w:rsidRPr="006A67C9">
        <w:rPr>
          <w:rFonts w:ascii="Fira Sans" w:hAnsi="Fira Sans"/>
          <w:b/>
          <w:bCs/>
          <w:color w:val="000000" w:themeColor="text1"/>
          <w:sz w:val="24"/>
          <w:szCs w:val="24"/>
          <w:lang w:val="pt-BR"/>
        </w:rPr>
        <w:br/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RedeNPJ.OrganizacaoLider_NumeroAnexoNomeDocumento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br/>
      </w: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br/>
        <w:t>Exemplo: RedeBioAmazonia_12345678000199_03_ComprovanteCapacidades.pdf</w:t>
      </w: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br/>
      </w:r>
    </w:p>
    <w:p w14:paraId="501F3DBF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20. Declaração de Parceria e Acordo entre organizações para a formalização da Rede Sociobioeconomia (Fase 1) *</w:t>
      </w:r>
    </w:p>
    <w:p w14:paraId="599098EF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Files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submitted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: ________________________________</w:t>
      </w:r>
    </w:p>
    <w:p w14:paraId="1B47ECC8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21. Proposta de Implementação do Núcleo (Fase 1) *</w:t>
      </w:r>
    </w:p>
    <w:p w14:paraId="315373F9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Files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submitted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: ________________________________</w:t>
      </w:r>
    </w:p>
    <w:p w14:paraId="6994DD96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22. Plano Orçamentário Simplificado (Fase 1) *</w:t>
      </w:r>
    </w:p>
    <w:p w14:paraId="0F05C44C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Files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submitted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: ________________________________</w:t>
      </w:r>
    </w:p>
    <w:p w14:paraId="6B48544D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23. Experiência, capacidade e sinergia das organizações proponentes (Fase 1 e 1.2 – Experiência) *</w:t>
      </w:r>
    </w:p>
    <w:p w14:paraId="50D6ECC2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Files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submitted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: ________________________________</w:t>
      </w:r>
    </w:p>
    <w:p w14:paraId="60459FC6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24. Declaração de Vínculo com os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PIPCTAFs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 (Fase 1 e 2) *</w:t>
      </w:r>
    </w:p>
    <w:p w14:paraId="6A0F4BD7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Files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submitted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: ________________________________</w:t>
      </w:r>
    </w:p>
    <w:p w14:paraId="67DD59EF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25. Certidões de regularidade fiscal (Fase 1 e 2) *</w:t>
      </w:r>
    </w:p>
    <w:p w14:paraId="31D01611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 xml:space="preserve">Files </w:t>
      </w:r>
      <w:proofErr w:type="spellStart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submitted</w:t>
      </w:r>
      <w:proofErr w:type="spellEnd"/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: ________________________________</w:t>
      </w:r>
    </w:p>
    <w:p w14:paraId="16EB67C4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  <w:r w:rsidRPr="00B20D52">
        <w:rPr>
          <w:rFonts w:ascii="Fira Sans" w:hAnsi="Fira Sans"/>
          <w:color w:val="000000" w:themeColor="text1"/>
          <w:sz w:val="24"/>
          <w:szCs w:val="24"/>
          <w:lang w:val="pt-BR"/>
        </w:rPr>
        <w:t>26. Comprovação de sistema contábil e financeiro adequado *</w:t>
      </w:r>
    </w:p>
    <w:p w14:paraId="5FF878A8" w14:textId="77777777" w:rsidR="00B20D52" w:rsidRPr="00B20D52" w:rsidRDefault="00B20D52" w:rsidP="00B20D52">
      <w:pPr>
        <w:rPr>
          <w:rFonts w:ascii="Fira Sans" w:hAnsi="Fira Sans"/>
          <w:color w:val="000000" w:themeColor="text1"/>
          <w:sz w:val="24"/>
          <w:szCs w:val="24"/>
        </w:rPr>
      </w:pPr>
      <w:r w:rsidRPr="00B20D52">
        <w:rPr>
          <w:rFonts w:ascii="Fira Sans" w:hAnsi="Fira Sans"/>
          <w:color w:val="000000" w:themeColor="text1"/>
          <w:sz w:val="24"/>
          <w:szCs w:val="24"/>
        </w:rPr>
        <w:t>Files submitted: ________________________________</w:t>
      </w:r>
    </w:p>
    <w:p w14:paraId="62008C12" w14:textId="4991C420" w:rsidR="003048D3" w:rsidRPr="00B20D52" w:rsidRDefault="003048D3" w:rsidP="00B20D52">
      <w:pPr>
        <w:rPr>
          <w:rFonts w:ascii="Fira Sans" w:hAnsi="Fira Sans"/>
          <w:color w:val="000000" w:themeColor="text1"/>
          <w:sz w:val="24"/>
          <w:szCs w:val="24"/>
          <w:lang w:val="pt-BR"/>
        </w:rPr>
      </w:pPr>
    </w:p>
    <w:sectPr w:rsidR="003048D3" w:rsidRPr="00B20D52" w:rsidSect="00034616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41B2E" w14:textId="77777777" w:rsidR="00574B7F" w:rsidRDefault="00574B7F" w:rsidP="005113E4">
      <w:pPr>
        <w:spacing w:after="0" w:line="240" w:lineRule="auto"/>
      </w:pPr>
      <w:r>
        <w:separator/>
      </w:r>
    </w:p>
  </w:endnote>
  <w:endnote w:type="continuationSeparator" w:id="0">
    <w:p w14:paraId="72377788" w14:textId="77777777" w:rsidR="00574B7F" w:rsidRDefault="00574B7F" w:rsidP="00511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5E8FC" w14:textId="79188833" w:rsidR="005113E4" w:rsidRDefault="005113E4">
    <w:pPr>
      <w:pStyle w:val="Rodap"/>
    </w:pPr>
    <w:r w:rsidRPr="0015423B">
      <w:rPr>
        <w:noProof/>
        <w:lang w:val="pt-BR"/>
      </w:rPr>
      <w:drawing>
        <wp:inline distT="0" distB="0" distL="0" distR="0" wp14:anchorId="3D2DF85A" wp14:editId="267CEC54">
          <wp:extent cx="5486400" cy="731520"/>
          <wp:effectExtent l="0" t="0" r="0" b="0"/>
          <wp:docPr id="444450117" name="Imagem 2" descr="Text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450117" name="Imagem 2" descr="Texto&#10;&#10;O conteúdo gerado por IA pode estar incorre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31130" w14:textId="77777777" w:rsidR="00574B7F" w:rsidRDefault="00574B7F" w:rsidP="005113E4">
      <w:pPr>
        <w:spacing w:after="0" w:line="240" w:lineRule="auto"/>
      </w:pPr>
      <w:r>
        <w:separator/>
      </w:r>
    </w:p>
  </w:footnote>
  <w:footnote w:type="continuationSeparator" w:id="0">
    <w:p w14:paraId="2D6D15E4" w14:textId="77777777" w:rsidR="00574B7F" w:rsidRDefault="00574B7F" w:rsidP="00511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BCD40" w14:textId="1A35F33F" w:rsidR="005113E4" w:rsidRPr="00013313" w:rsidRDefault="00013313" w:rsidP="00013313">
    <w:pPr>
      <w:pStyle w:val="Cabealho"/>
      <w:jc w:val="center"/>
    </w:pPr>
    <w:r w:rsidRPr="00B71871">
      <w:rPr>
        <w:noProof/>
      </w:rPr>
      <w:drawing>
        <wp:inline distT="0" distB="0" distL="0" distR="0" wp14:anchorId="22C168D1" wp14:editId="70DEE4DA">
          <wp:extent cx="2602767" cy="772656"/>
          <wp:effectExtent l="0" t="0" r="7620" b="8890"/>
          <wp:docPr id="1058458445" name="Imagem 4" descr="Logotip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915792" name="Imagem 4" descr="Logotipo&#10;&#10;O conteúdo gerado por IA pode estar incorreto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314" b="20849"/>
                  <a:stretch>
                    <a:fillRect/>
                  </a:stretch>
                </pic:blipFill>
                <pic:spPr bwMode="auto">
                  <a:xfrm>
                    <a:off x="0" y="0"/>
                    <a:ext cx="2653642" cy="7877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99C79E8"/>
    <w:multiLevelType w:val="hybridMultilevel"/>
    <w:tmpl w:val="F55AFE22"/>
    <w:lvl w:ilvl="0" w:tplc="FFFFFFFF">
      <w:start w:val="1"/>
      <w:numFmt w:val="decimal"/>
      <w:lvlText w:val="%1."/>
      <w:lvlJc w:val="left"/>
      <w:pPr>
        <w:ind w:left="584" w:hanging="42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0767F"/>
    <w:multiLevelType w:val="hybridMultilevel"/>
    <w:tmpl w:val="78C6D1DC"/>
    <w:lvl w:ilvl="0" w:tplc="7F08C386">
      <w:start w:val="1"/>
      <w:numFmt w:val="decimal"/>
      <w:lvlText w:val="%1."/>
      <w:lvlJc w:val="left"/>
      <w:pPr>
        <w:ind w:left="557" w:hanging="39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969C5310">
      <w:numFmt w:val="bullet"/>
      <w:lvlText w:val="•"/>
      <w:lvlJc w:val="left"/>
      <w:pPr>
        <w:ind w:left="1436" w:hanging="398"/>
      </w:pPr>
      <w:rPr>
        <w:rFonts w:hint="default"/>
        <w:lang w:val="en-US" w:eastAsia="en-US" w:bidi="ar-SA"/>
      </w:rPr>
    </w:lvl>
    <w:lvl w:ilvl="2" w:tplc="13AADEA2">
      <w:numFmt w:val="bullet"/>
      <w:lvlText w:val="•"/>
      <w:lvlJc w:val="left"/>
      <w:pPr>
        <w:ind w:left="2313" w:hanging="398"/>
      </w:pPr>
      <w:rPr>
        <w:rFonts w:hint="default"/>
        <w:lang w:val="en-US" w:eastAsia="en-US" w:bidi="ar-SA"/>
      </w:rPr>
    </w:lvl>
    <w:lvl w:ilvl="3" w:tplc="81BED9B8">
      <w:numFmt w:val="bullet"/>
      <w:lvlText w:val="•"/>
      <w:lvlJc w:val="left"/>
      <w:pPr>
        <w:ind w:left="3190" w:hanging="398"/>
      </w:pPr>
      <w:rPr>
        <w:rFonts w:hint="default"/>
        <w:lang w:val="en-US" w:eastAsia="en-US" w:bidi="ar-SA"/>
      </w:rPr>
    </w:lvl>
    <w:lvl w:ilvl="4" w:tplc="FD266190">
      <w:numFmt w:val="bullet"/>
      <w:lvlText w:val="•"/>
      <w:lvlJc w:val="left"/>
      <w:pPr>
        <w:ind w:left="4067" w:hanging="398"/>
      </w:pPr>
      <w:rPr>
        <w:rFonts w:hint="default"/>
        <w:lang w:val="en-US" w:eastAsia="en-US" w:bidi="ar-SA"/>
      </w:rPr>
    </w:lvl>
    <w:lvl w:ilvl="5" w:tplc="548AA95A">
      <w:numFmt w:val="bullet"/>
      <w:lvlText w:val="•"/>
      <w:lvlJc w:val="left"/>
      <w:pPr>
        <w:ind w:left="4943" w:hanging="398"/>
      </w:pPr>
      <w:rPr>
        <w:rFonts w:hint="default"/>
        <w:lang w:val="en-US" w:eastAsia="en-US" w:bidi="ar-SA"/>
      </w:rPr>
    </w:lvl>
    <w:lvl w:ilvl="6" w:tplc="6DE203EA">
      <w:numFmt w:val="bullet"/>
      <w:lvlText w:val="•"/>
      <w:lvlJc w:val="left"/>
      <w:pPr>
        <w:ind w:left="5820" w:hanging="398"/>
      </w:pPr>
      <w:rPr>
        <w:rFonts w:hint="default"/>
        <w:lang w:val="en-US" w:eastAsia="en-US" w:bidi="ar-SA"/>
      </w:rPr>
    </w:lvl>
    <w:lvl w:ilvl="7" w:tplc="917E125A">
      <w:numFmt w:val="bullet"/>
      <w:lvlText w:val="•"/>
      <w:lvlJc w:val="left"/>
      <w:pPr>
        <w:ind w:left="6697" w:hanging="398"/>
      </w:pPr>
      <w:rPr>
        <w:rFonts w:hint="default"/>
        <w:lang w:val="en-US" w:eastAsia="en-US" w:bidi="ar-SA"/>
      </w:rPr>
    </w:lvl>
    <w:lvl w:ilvl="8" w:tplc="630EA7BA">
      <w:numFmt w:val="bullet"/>
      <w:lvlText w:val="•"/>
      <w:lvlJc w:val="left"/>
      <w:pPr>
        <w:ind w:left="7574" w:hanging="398"/>
      </w:pPr>
      <w:rPr>
        <w:rFonts w:hint="default"/>
        <w:lang w:val="en-US" w:eastAsia="en-US" w:bidi="ar-SA"/>
      </w:rPr>
    </w:lvl>
  </w:abstractNum>
  <w:num w:numId="1" w16cid:durableId="686442262">
    <w:abstractNumId w:val="8"/>
  </w:num>
  <w:num w:numId="2" w16cid:durableId="2053577590">
    <w:abstractNumId w:val="6"/>
  </w:num>
  <w:num w:numId="3" w16cid:durableId="766778713">
    <w:abstractNumId w:val="5"/>
  </w:num>
  <w:num w:numId="4" w16cid:durableId="1759057258">
    <w:abstractNumId w:val="4"/>
  </w:num>
  <w:num w:numId="5" w16cid:durableId="1390691644">
    <w:abstractNumId w:val="7"/>
  </w:num>
  <w:num w:numId="6" w16cid:durableId="1661226843">
    <w:abstractNumId w:val="3"/>
  </w:num>
  <w:num w:numId="7" w16cid:durableId="1900556831">
    <w:abstractNumId w:val="2"/>
  </w:num>
  <w:num w:numId="8" w16cid:durableId="166409173">
    <w:abstractNumId w:val="1"/>
  </w:num>
  <w:num w:numId="9" w16cid:durableId="1689401958">
    <w:abstractNumId w:val="0"/>
  </w:num>
  <w:num w:numId="10" w16cid:durableId="1729110791">
    <w:abstractNumId w:val="10"/>
  </w:num>
  <w:num w:numId="11" w16cid:durableId="4764589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3313"/>
    <w:rsid w:val="00034616"/>
    <w:rsid w:val="0006063C"/>
    <w:rsid w:val="0015074B"/>
    <w:rsid w:val="0029639D"/>
    <w:rsid w:val="003048D3"/>
    <w:rsid w:val="00326F90"/>
    <w:rsid w:val="003C4E10"/>
    <w:rsid w:val="005113E4"/>
    <w:rsid w:val="00574B7F"/>
    <w:rsid w:val="00624B98"/>
    <w:rsid w:val="00666AFA"/>
    <w:rsid w:val="006A67C9"/>
    <w:rsid w:val="00764036"/>
    <w:rsid w:val="007B0FDB"/>
    <w:rsid w:val="00824F50"/>
    <w:rsid w:val="00AA1D8D"/>
    <w:rsid w:val="00B20D52"/>
    <w:rsid w:val="00B23BAB"/>
    <w:rsid w:val="00B47730"/>
    <w:rsid w:val="00CB0664"/>
    <w:rsid w:val="00F73170"/>
    <w:rsid w:val="00FC693F"/>
    <w:rsid w:val="111BF052"/>
    <w:rsid w:val="2ED490F1"/>
    <w:rsid w:val="5CD3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1C295"/>
  <w14:defaultImageDpi w14:val="300"/>
  <w15:docId w15:val="{85F41E15-C049-4672-95B2-7746940B9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1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Fontepargpadro"/>
    <w:uiPriority w:val="99"/>
    <w:semiHidden/>
    <w:unhideWhenUsed/>
    <w:rsid w:val="00B20D52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B20D5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B20D5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  <w:lang w:val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B20D52"/>
    <w:rPr>
      <w:rFonts w:ascii="Arial MT" w:eastAsia="Arial MT" w:hAnsi="Arial MT" w:cs="Arial MT"/>
      <w:sz w:val="20"/>
      <w:szCs w:val="20"/>
      <w:lang w:val="pt-BR"/>
    </w:rPr>
  </w:style>
  <w:style w:type="character" w:styleId="Refdenotaderodap">
    <w:name w:val="footnote reference"/>
    <w:basedOn w:val="Fontepargpadro"/>
    <w:uiPriority w:val="99"/>
    <w:semiHidden/>
    <w:unhideWhenUsed/>
    <w:rsid w:val="00B20D52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B20D52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7841CA977FCE42B86BEDCF29741449" ma:contentTypeVersion="14" ma:contentTypeDescription="Crie um novo documento." ma:contentTypeScope="" ma:versionID="b0519a5e91ff694e30780f16480d5f37">
  <xsd:schema xmlns:xsd="http://www.w3.org/2001/XMLSchema" xmlns:xs="http://www.w3.org/2001/XMLSchema" xmlns:p="http://schemas.microsoft.com/office/2006/metadata/properties" xmlns:ns2="7f82b8d4-4a8f-4bb4-92ea-03aa23c232e0" xmlns:ns3="2ff39d36-c71d-473a-9e1f-65a24b9a38a0" targetNamespace="http://schemas.microsoft.com/office/2006/metadata/properties" ma:root="true" ma:fieldsID="41e5a4df00879c5be40b6cf40fcbd694" ns2:_="" ns3:_="">
    <xsd:import namespace="7f82b8d4-4a8f-4bb4-92ea-03aa23c232e0"/>
    <xsd:import namespace="2ff39d36-c71d-473a-9e1f-65a24b9a38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2b8d4-4a8f-4bb4-92ea-03aa23c232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fbca7b6-563c-46b1-993f-10e1005d6db5}" ma:internalName="TaxCatchAll" ma:showField="CatchAllData" ma:web="7f82b8d4-4a8f-4bb4-92ea-03aa23c232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f39d36-c71d-473a-9e1f-65a24b9a38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e097bd28-3fa5-4e9f-8205-9507d9513b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82b8d4-4a8f-4bb4-92ea-03aa23c232e0" xsi:nil="true"/>
    <lcf76f155ced4ddcb4097134ff3c332f xmlns="2ff39d36-c71d-473a-9e1f-65a24b9a38a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737DE3-7EDB-4F55-8A2D-CFA84C4D7125}"/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EE46F6-FDCA-4FA2-966B-8CD239E1DD56}">
  <ds:schemaRefs>
    <ds:schemaRef ds:uri="http://schemas.microsoft.com/office/2006/metadata/properties"/>
    <ds:schemaRef ds:uri="http://schemas.microsoft.com/office/infopath/2007/PartnerControls"/>
    <ds:schemaRef ds:uri="7f82b8d4-4a8f-4bb4-92ea-03aa23c232e0"/>
    <ds:schemaRef ds:uri="2ff39d36-c71d-473a-9e1f-65a24b9a38a0"/>
  </ds:schemaRefs>
</ds:datastoreItem>
</file>

<file path=customXml/itemProps4.xml><?xml version="1.0" encoding="utf-8"?>
<ds:datastoreItem xmlns:ds="http://schemas.openxmlformats.org/officeDocument/2006/customXml" ds:itemID="{23CCF834-A2D4-423F-9AC7-E0AD3ACE7F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671</Words>
  <Characters>3627</Characters>
  <Application>Microsoft Office Word</Application>
  <DocSecurity>0</DocSecurity>
  <Lines>30</Lines>
  <Paragraphs>8</Paragraphs>
  <ScaleCrop>false</ScaleCrop>
  <Manager/>
  <Company/>
  <LinksUpToDate>false</LinksUpToDate>
  <CharactersWithSpaces>4290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Quesia Reis</cp:lastModifiedBy>
  <cp:revision>3</cp:revision>
  <dcterms:created xsi:type="dcterms:W3CDTF">2025-11-28T19:21:00Z</dcterms:created>
  <dcterms:modified xsi:type="dcterms:W3CDTF">2025-11-28T19:23:00Z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0x010100CD7841CA977FCE42B86BEDCF29741449</vt:lpwstr>
  </property>
  <property fmtid="{D5CDD505-2E9C-101B-9397-08002B2CF9AE}" pid="3" name="MediaServiceImageTags">
    <vt:lpwstr/>
  </property>
</Properties>
</file>